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0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0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（省中西）中医养生22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中西临22（省中西）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（省中西）中医养生22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（省中西）中医养生22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（省中西）中医养生22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中医养生22（省中西）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（省中西）中医养生22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中西临22（省中西）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（省中西）中医养生22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（省中西）中医养生22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（省中西）中医养生22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中医养生22（省中西）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